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7A70D" w14:textId="77777777" w:rsidR="00CA73EF" w:rsidRPr="002211DB" w:rsidRDefault="00CA73EF" w:rsidP="00CA73EF">
      <w:pPr>
        <w:spacing w:after="0"/>
        <w:jc w:val="center"/>
        <w:rPr>
          <w:b/>
          <w:bCs/>
        </w:rPr>
      </w:pPr>
      <w:r w:rsidRPr="002211DB">
        <w:rPr>
          <w:b/>
          <w:bCs/>
        </w:rPr>
        <w:t>EMLÉKEZTETŐ JEGYZŐKÖNYV</w:t>
      </w:r>
    </w:p>
    <w:p w14:paraId="00208354" w14:textId="77777777" w:rsidR="00CA73EF" w:rsidRPr="002211DB" w:rsidRDefault="00CA73EF" w:rsidP="00CA73EF">
      <w:pPr>
        <w:spacing w:after="0"/>
        <w:jc w:val="center"/>
        <w:rPr>
          <w:b/>
          <w:bCs/>
        </w:rPr>
      </w:pPr>
      <w:r w:rsidRPr="002211DB">
        <w:rPr>
          <w:b/>
          <w:bCs/>
        </w:rPr>
        <w:t xml:space="preserve">Bana </w:t>
      </w:r>
      <w:proofErr w:type="spellStart"/>
      <w:r w:rsidRPr="002211DB">
        <w:rPr>
          <w:b/>
          <w:bCs/>
        </w:rPr>
        <w:t>község</w:t>
      </w:r>
      <w:proofErr w:type="spellEnd"/>
      <w:r w:rsidRPr="002211DB">
        <w:rPr>
          <w:b/>
          <w:bCs/>
        </w:rPr>
        <w:t xml:space="preserve"> </w:t>
      </w:r>
      <w:proofErr w:type="spellStart"/>
      <w:r w:rsidRPr="002211DB">
        <w:rPr>
          <w:b/>
          <w:bCs/>
        </w:rPr>
        <w:t>külterületén</w:t>
      </w:r>
      <w:proofErr w:type="spellEnd"/>
      <w:r w:rsidRPr="002211DB">
        <w:rPr>
          <w:b/>
          <w:bCs/>
        </w:rPr>
        <w:t xml:space="preserve"> </w:t>
      </w:r>
      <w:proofErr w:type="spellStart"/>
      <w:r w:rsidRPr="002211DB">
        <w:rPr>
          <w:b/>
          <w:bCs/>
        </w:rPr>
        <w:t>tervezett</w:t>
      </w:r>
      <w:proofErr w:type="spellEnd"/>
      <w:r w:rsidRPr="002211DB">
        <w:rPr>
          <w:b/>
          <w:bCs/>
        </w:rPr>
        <w:t xml:space="preserve"> </w:t>
      </w:r>
      <w:proofErr w:type="spellStart"/>
      <w:r w:rsidRPr="002211DB">
        <w:rPr>
          <w:b/>
          <w:bCs/>
        </w:rPr>
        <w:t>szélerőművek</w:t>
      </w:r>
      <w:proofErr w:type="spellEnd"/>
      <w:r w:rsidRPr="002211DB">
        <w:rPr>
          <w:b/>
          <w:bCs/>
        </w:rPr>
        <w:t xml:space="preserve"> </w:t>
      </w:r>
      <w:proofErr w:type="spellStart"/>
      <w:r w:rsidRPr="002211DB">
        <w:rPr>
          <w:b/>
          <w:bCs/>
        </w:rPr>
        <w:t>telepítéséhez</w:t>
      </w:r>
      <w:proofErr w:type="spellEnd"/>
      <w:r w:rsidRPr="002211DB">
        <w:rPr>
          <w:b/>
          <w:bCs/>
        </w:rPr>
        <w:t xml:space="preserve"> </w:t>
      </w:r>
      <w:proofErr w:type="spellStart"/>
      <w:r w:rsidRPr="002211DB">
        <w:rPr>
          <w:b/>
          <w:bCs/>
        </w:rPr>
        <w:t>szükséges</w:t>
      </w:r>
      <w:proofErr w:type="spellEnd"/>
    </w:p>
    <w:p w14:paraId="653FDC60" w14:textId="77777777" w:rsidR="00CA73EF" w:rsidRDefault="00CA73EF" w:rsidP="00CA73EF">
      <w:pPr>
        <w:spacing w:after="0"/>
        <w:jc w:val="center"/>
        <w:rPr>
          <w:b/>
          <w:bCs/>
        </w:rPr>
      </w:pPr>
      <w:proofErr w:type="spellStart"/>
      <w:r>
        <w:rPr>
          <w:b/>
          <w:bCs/>
        </w:rPr>
        <w:t>útszabályozás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kialakítás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ügyében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tartott</w:t>
      </w:r>
      <w:proofErr w:type="spellEnd"/>
      <w:r>
        <w:rPr>
          <w:b/>
          <w:bCs/>
        </w:rPr>
        <w:t xml:space="preserve"> </w:t>
      </w:r>
    </w:p>
    <w:p w14:paraId="071B6303" w14:textId="77777777" w:rsidR="00AD4115" w:rsidRDefault="00AD4115" w:rsidP="00CA73EF">
      <w:pPr>
        <w:spacing w:after="0"/>
        <w:jc w:val="center"/>
        <w:rPr>
          <w:b/>
          <w:bCs/>
        </w:rPr>
      </w:pPr>
    </w:p>
    <w:p w14:paraId="7A5AECAD" w14:textId="08E39C43" w:rsidR="00CA73EF" w:rsidRPr="002211DB" w:rsidRDefault="00CA73EF" w:rsidP="00CA73EF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EGYEZTETŐ </w:t>
      </w:r>
      <w:proofErr w:type="spellStart"/>
      <w:r>
        <w:rPr>
          <w:b/>
          <w:bCs/>
        </w:rPr>
        <w:t>TÁRGYALÁSról</w:t>
      </w:r>
      <w:proofErr w:type="spellEnd"/>
      <w:r>
        <w:rPr>
          <w:b/>
          <w:bCs/>
        </w:rPr>
        <w:t xml:space="preserve"> </w:t>
      </w:r>
    </w:p>
    <w:p w14:paraId="05B54FA3" w14:textId="77777777" w:rsidR="00CA73EF" w:rsidRPr="002211DB" w:rsidRDefault="00CA73EF" w:rsidP="00CA73EF">
      <w:pPr>
        <w:jc w:val="both"/>
        <w:rPr>
          <w:b/>
          <w:bCs/>
        </w:rPr>
      </w:pPr>
    </w:p>
    <w:p w14:paraId="17BCD75D" w14:textId="77777777" w:rsidR="00CA73EF" w:rsidRDefault="00CA73EF" w:rsidP="00CA73EF">
      <w:pPr>
        <w:jc w:val="both"/>
        <w:rPr>
          <w:b/>
          <w:bCs/>
        </w:rPr>
      </w:pPr>
    </w:p>
    <w:p w14:paraId="429ED8A3" w14:textId="2758D581" w:rsidR="00CA73EF" w:rsidRPr="002211DB" w:rsidRDefault="00CA73EF" w:rsidP="00CA73EF">
      <w:pPr>
        <w:spacing w:after="0"/>
        <w:jc w:val="both"/>
        <w:rPr>
          <w:b/>
          <w:bCs/>
        </w:rPr>
      </w:pPr>
      <w:proofErr w:type="spellStart"/>
      <w:r w:rsidRPr="002211DB">
        <w:rPr>
          <w:b/>
          <w:bCs/>
        </w:rPr>
        <w:t>Időpont</w:t>
      </w:r>
      <w:proofErr w:type="spellEnd"/>
      <w:r w:rsidRPr="002211DB">
        <w:rPr>
          <w:b/>
          <w:bCs/>
        </w:rPr>
        <w:t xml:space="preserve">: 2025. </w:t>
      </w:r>
      <w:proofErr w:type="spellStart"/>
      <w:r>
        <w:rPr>
          <w:b/>
          <w:bCs/>
        </w:rPr>
        <w:t>október</w:t>
      </w:r>
      <w:proofErr w:type="spellEnd"/>
      <w:r>
        <w:rPr>
          <w:b/>
          <w:bCs/>
        </w:rPr>
        <w:t xml:space="preserve"> 16.,</w:t>
      </w:r>
      <w:r w:rsidRPr="002211DB">
        <w:rPr>
          <w:b/>
          <w:bCs/>
        </w:rPr>
        <w:t xml:space="preserve"> 1</w:t>
      </w:r>
      <w:r>
        <w:rPr>
          <w:b/>
          <w:bCs/>
        </w:rPr>
        <w:t>7</w:t>
      </w:r>
      <w:r w:rsidRPr="002211DB">
        <w:rPr>
          <w:b/>
          <w:bCs/>
        </w:rPr>
        <w:t xml:space="preserve">:00 </w:t>
      </w:r>
      <w:proofErr w:type="spellStart"/>
      <w:r w:rsidRPr="002211DB">
        <w:rPr>
          <w:b/>
          <w:bCs/>
        </w:rPr>
        <w:t>óra</w:t>
      </w:r>
      <w:proofErr w:type="spellEnd"/>
    </w:p>
    <w:p w14:paraId="62E9B47D" w14:textId="77777777" w:rsidR="00CA73EF" w:rsidRPr="002211DB" w:rsidRDefault="00CA73EF" w:rsidP="00CA73EF">
      <w:pPr>
        <w:spacing w:after="0"/>
        <w:jc w:val="both"/>
        <w:rPr>
          <w:b/>
          <w:bCs/>
        </w:rPr>
      </w:pPr>
      <w:proofErr w:type="spellStart"/>
      <w:r w:rsidRPr="002211DB">
        <w:rPr>
          <w:b/>
          <w:bCs/>
        </w:rPr>
        <w:t>Helyszín</w:t>
      </w:r>
      <w:proofErr w:type="spellEnd"/>
      <w:r w:rsidRPr="002211DB">
        <w:rPr>
          <w:b/>
          <w:bCs/>
        </w:rPr>
        <w:t>: Banai Polgármesteri Hivatal Nagyterem</w:t>
      </w:r>
    </w:p>
    <w:p w14:paraId="4712BA58" w14:textId="77777777" w:rsidR="00CA73EF" w:rsidRDefault="00CA73EF" w:rsidP="00CA73EF">
      <w:pPr>
        <w:jc w:val="both"/>
      </w:pPr>
    </w:p>
    <w:p w14:paraId="57457483" w14:textId="77777777" w:rsidR="00F64993" w:rsidRPr="00CA73EF" w:rsidRDefault="00000000" w:rsidP="00CA73EF">
      <w:pPr>
        <w:jc w:val="both"/>
        <w:rPr>
          <w:b/>
          <w:bCs/>
        </w:rPr>
      </w:pPr>
      <w:proofErr w:type="spellStart"/>
      <w:r w:rsidRPr="00CA73EF">
        <w:rPr>
          <w:b/>
          <w:bCs/>
        </w:rPr>
        <w:t>Jelenlévők</w:t>
      </w:r>
      <w:proofErr w:type="spellEnd"/>
      <w:r w:rsidRPr="00CA73EF">
        <w:rPr>
          <w:b/>
          <w:bCs/>
        </w:rPr>
        <w:t>:</w:t>
      </w:r>
    </w:p>
    <w:p w14:paraId="1E93AD71" w14:textId="5A931199" w:rsidR="00F64993" w:rsidRDefault="00000000" w:rsidP="00CA73EF">
      <w:pPr>
        <w:pStyle w:val="Listaszerbekezds"/>
        <w:numPr>
          <w:ilvl w:val="0"/>
          <w:numId w:val="10"/>
        </w:numPr>
        <w:jc w:val="both"/>
      </w:pPr>
      <w:r>
        <w:t xml:space="preserve">Bana Község </w:t>
      </w:r>
      <w:proofErr w:type="spellStart"/>
      <w:r>
        <w:t>Önkormányzata</w:t>
      </w:r>
      <w:proofErr w:type="spellEnd"/>
      <w:r>
        <w:t xml:space="preserve"> </w:t>
      </w:r>
      <w:proofErr w:type="spellStart"/>
      <w:r>
        <w:t>képviselői</w:t>
      </w:r>
      <w:proofErr w:type="spellEnd"/>
      <w:r w:rsidR="00CA73EF">
        <w:t xml:space="preserve"> (</w:t>
      </w:r>
      <w:proofErr w:type="spellStart"/>
      <w:r w:rsidR="00CA73EF">
        <w:t>polgármester</w:t>
      </w:r>
      <w:proofErr w:type="spellEnd"/>
      <w:r w:rsidR="00CA73EF">
        <w:t xml:space="preserve">, </w:t>
      </w:r>
      <w:proofErr w:type="spellStart"/>
      <w:r w:rsidR="00CA73EF">
        <w:t>főépítész</w:t>
      </w:r>
      <w:proofErr w:type="spellEnd"/>
      <w:r w:rsidR="00CA73EF">
        <w:t>)</w:t>
      </w:r>
    </w:p>
    <w:p w14:paraId="22719873" w14:textId="50C75F56" w:rsidR="00F64993" w:rsidRDefault="00000000" w:rsidP="00CA73EF">
      <w:pPr>
        <w:pStyle w:val="Listaszerbekezds"/>
        <w:numPr>
          <w:ilvl w:val="0"/>
          <w:numId w:val="10"/>
        </w:numPr>
        <w:jc w:val="both"/>
      </w:pPr>
      <w:r>
        <w:t xml:space="preserve">Green Energy / Dienergy </w:t>
      </w:r>
      <w:proofErr w:type="spellStart"/>
      <w:r>
        <w:t>fejlesztőcég</w:t>
      </w:r>
      <w:proofErr w:type="spellEnd"/>
      <w:r>
        <w:t xml:space="preserve"> </w:t>
      </w:r>
      <w:proofErr w:type="spellStart"/>
      <w:r>
        <w:t>képviselői</w:t>
      </w:r>
      <w:proofErr w:type="spellEnd"/>
      <w:r>
        <w:t xml:space="preserve"> </w:t>
      </w:r>
    </w:p>
    <w:p w14:paraId="5426DD54" w14:textId="08B51AFC" w:rsidR="00CA73EF" w:rsidRDefault="00CA73EF" w:rsidP="00CA73EF">
      <w:pPr>
        <w:pStyle w:val="Listaszerbekezds"/>
        <w:numPr>
          <w:ilvl w:val="0"/>
          <w:numId w:val="10"/>
        </w:numPr>
        <w:jc w:val="both"/>
      </w:pPr>
      <w:proofErr w:type="spellStart"/>
      <w:r>
        <w:t>Településtervező</w:t>
      </w:r>
      <w:proofErr w:type="spellEnd"/>
      <w:r>
        <w:t xml:space="preserve"> </w:t>
      </w:r>
      <w:proofErr w:type="spellStart"/>
      <w:r>
        <w:t>cég</w:t>
      </w:r>
      <w:proofErr w:type="spellEnd"/>
      <w:r>
        <w:t xml:space="preserve"> </w:t>
      </w:r>
      <w:proofErr w:type="spellStart"/>
      <w:r>
        <w:t>képviselője</w:t>
      </w:r>
      <w:proofErr w:type="spellEnd"/>
    </w:p>
    <w:p w14:paraId="7AF249CB" w14:textId="0FE24E16" w:rsidR="00F64993" w:rsidRDefault="00000000" w:rsidP="00CA73EF">
      <w:pPr>
        <w:pStyle w:val="Listaszerbekezds"/>
        <w:numPr>
          <w:ilvl w:val="0"/>
          <w:numId w:val="10"/>
        </w:numPr>
        <w:jc w:val="both"/>
      </w:pPr>
      <w:proofErr w:type="spellStart"/>
      <w:r>
        <w:t>Érintett</w:t>
      </w:r>
      <w:proofErr w:type="spellEnd"/>
      <w:r>
        <w:t xml:space="preserve"> </w:t>
      </w:r>
      <w:proofErr w:type="spellStart"/>
      <w:r>
        <w:t>földtulajdonosok</w:t>
      </w:r>
      <w:proofErr w:type="spellEnd"/>
    </w:p>
    <w:p w14:paraId="483C0B94" w14:textId="77777777" w:rsidR="00F64993" w:rsidRDefault="00F64993" w:rsidP="00CA73EF">
      <w:pPr>
        <w:jc w:val="both"/>
      </w:pPr>
    </w:p>
    <w:p w14:paraId="42951537" w14:textId="77777777" w:rsidR="00F64993" w:rsidRPr="00CA73EF" w:rsidRDefault="00000000" w:rsidP="00CA73EF">
      <w:pPr>
        <w:jc w:val="both"/>
        <w:rPr>
          <w:b/>
          <w:bCs/>
        </w:rPr>
      </w:pPr>
      <w:r w:rsidRPr="00CA73EF">
        <w:rPr>
          <w:b/>
          <w:bCs/>
        </w:rPr>
        <w:t>1. Napirendi pont</w:t>
      </w:r>
    </w:p>
    <w:p w14:paraId="6C5BC0C2" w14:textId="77777777" w:rsidR="00F64993" w:rsidRPr="00CA73EF" w:rsidRDefault="00000000" w:rsidP="00CA73EF">
      <w:pPr>
        <w:jc w:val="both"/>
        <w:rPr>
          <w:b/>
          <w:bCs/>
        </w:rPr>
      </w:pPr>
      <w:r w:rsidRPr="00CA73EF">
        <w:rPr>
          <w:b/>
          <w:bCs/>
        </w:rPr>
        <w:t>A szélerőműparkhoz kapcsolódó megközelítő utak helyzete és rendezése</w:t>
      </w:r>
    </w:p>
    <w:p w14:paraId="49218C2B" w14:textId="31167BE0" w:rsidR="00F64993" w:rsidRDefault="00000000" w:rsidP="00CA73EF">
      <w:pPr>
        <w:jc w:val="both"/>
      </w:pPr>
      <w:r>
        <w:t xml:space="preserve">A </w:t>
      </w:r>
      <w:proofErr w:type="spellStart"/>
      <w:r>
        <w:t>fejlesztő</w:t>
      </w:r>
      <w:proofErr w:type="spellEnd"/>
      <w:r>
        <w:t xml:space="preserve"> </w:t>
      </w:r>
      <w:proofErr w:type="spellStart"/>
      <w:r>
        <w:t>cég</w:t>
      </w:r>
      <w:proofErr w:type="spellEnd"/>
      <w:r>
        <w:t xml:space="preserve"> </w:t>
      </w:r>
      <w:proofErr w:type="spellStart"/>
      <w:r>
        <w:t>beszámolt</w:t>
      </w:r>
      <w:proofErr w:type="spellEnd"/>
      <w:r>
        <w:t xml:space="preserve"> </w:t>
      </w:r>
      <w:proofErr w:type="spellStart"/>
      <w:r>
        <w:t>arról</w:t>
      </w:r>
      <w:proofErr w:type="spellEnd"/>
      <w:r>
        <w:t xml:space="preserve">, hogy a </w:t>
      </w:r>
      <w:proofErr w:type="spellStart"/>
      <w:r>
        <w:t>korábbi</w:t>
      </w:r>
      <w:proofErr w:type="spellEnd"/>
      <w:r>
        <w:t xml:space="preserve"> </w:t>
      </w:r>
      <w:proofErr w:type="spellStart"/>
      <w:r>
        <w:t>fórumon</w:t>
      </w:r>
      <w:proofErr w:type="spellEnd"/>
      <w:r>
        <w:t xml:space="preserve"> </w:t>
      </w:r>
      <w:proofErr w:type="spellStart"/>
      <w:r>
        <w:t>felmerült</w:t>
      </w:r>
      <w:proofErr w:type="spellEnd"/>
      <w:r>
        <w:t xml:space="preserve"> </w:t>
      </w:r>
      <w:proofErr w:type="spellStart"/>
      <w:r>
        <w:t>kérdéseket</w:t>
      </w:r>
      <w:proofErr w:type="spellEnd"/>
      <w:r>
        <w:t xml:space="preserve"> </w:t>
      </w:r>
      <w:proofErr w:type="spellStart"/>
      <w:r>
        <w:t>jogi</w:t>
      </w:r>
      <w:proofErr w:type="spellEnd"/>
      <w:r>
        <w:t xml:space="preserve">, </w:t>
      </w:r>
      <w:proofErr w:type="spellStart"/>
      <w:r>
        <w:t>műszaki</w:t>
      </w:r>
      <w:proofErr w:type="spellEnd"/>
      <w:r w:rsidR="00CA73EF">
        <w:t xml:space="preserve"> </w:t>
      </w:r>
      <w:r>
        <w:t xml:space="preserve">és </w:t>
      </w:r>
      <w:proofErr w:type="spellStart"/>
      <w:r>
        <w:t>térképészeti</w:t>
      </w:r>
      <w:proofErr w:type="spellEnd"/>
      <w:r>
        <w:t xml:space="preserve"> </w:t>
      </w:r>
      <w:proofErr w:type="spellStart"/>
      <w:r>
        <w:t>szempontból</w:t>
      </w:r>
      <w:proofErr w:type="spellEnd"/>
      <w:r>
        <w:t xml:space="preserve"> </w:t>
      </w:r>
      <w:proofErr w:type="spellStart"/>
      <w:r>
        <w:t>megvizsgálták</w:t>
      </w:r>
      <w:proofErr w:type="spellEnd"/>
      <w:r>
        <w:t>.</w:t>
      </w:r>
    </w:p>
    <w:p w14:paraId="706BDD41" w14:textId="77777777" w:rsidR="00F64993" w:rsidRPr="00CA73EF" w:rsidRDefault="00000000" w:rsidP="00CA73EF">
      <w:pPr>
        <w:jc w:val="both"/>
        <w:rPr>
          <w:b/>
          <w:bCs/>
        </w:rPr>
      </w:pPr>
      <w:r w:rsidRPr="00CA73EF">
        <w:rPr>
          <w:b/>
          <w:bCs/>
        </w:rPr>
        <w:t xml:space="preserve">1.1 </w:t>
      </w:r>
      <w:proofErr w:type="spellStart"/>
      <w:r w:rsidRPr="00CA73EF">
        <w:rPr>
          <w:b/>
          <w:bCs/>
        </w:rPr>
        <w:t>Jelenlegi</w:t>
      </w:r>
      <w:proofErr w:type="spellEnd"/>
      <w:r w:rsidRPr="00CA73EF">
        <w:rPr>
          <w:b/>
          <w:bCs/>
        </w:rPr>
        <w:t xml:space="preserve"> </w:t>
      </w:r>
      <w:proofErr w:type="spellStart"/>
      <w:r w:rsidRPr="00CA73EF">
        <w:rPr>
          <w:b/>
          <w:bCs/>
        </w:rPr>
        <w:t>állapot</w:t>
      </w:r>
      <w:proofErr w:type="spellEnd"/>
    </w:p>
    <w:p w14:paraId="7513FB80" w14:textId="77777777" w:rsidR="00F64993" w:rsidRDefault="00000000" w:rsidP="00CA73EF">
      <w:pPr>
        <w:jc w:val="both"/>
      </w:pPr>
      <w:r>
        <w:t>- A jelenlegi kitaposott földút nyomvonala nem felel meg a telekhatároknak, nem legalizálható.</w:t>
      </w:r>
    </w:p>
    <w:p w14:paraId="1AA44521" w14:textId="77777777" w:rsidR="00F64993" w:rsidRDefault="00000000" w:rsidP="00CA73EF">
      <w:pPr>
        <w:jc w:val="both"/>
      </w:pPr>
      <w:r>
        <w:t>- Az északi telkeken régi, bejegyzett „kapcsolt út” szerepel, amelyet korábban nem mértek ki.</w:t>
      </w:r>
    </w:p>
    <w:p w14:paraId="2AFCBE8F" w14:textId="77777777" w:rsidR="00F64993" w:rsidRDefault="00000000" w:rsidP="00CA73EF">
      <w:pPr>
        <w:jc w:val="both"/>
      </w:pPr>
      <w:r>
        <w:t>- A nemzetközi gázvezeték miatt a gázátadón túli útépítés jelenleg nem engedélyezett.</w:t>
      </w:r>
    </w:p>
    <w:p w14:paraId="24735780" w14:textId="77777777" w:rsidR="00F64993" w:rsidRPr="00CA73EF" w:rsidRDefault="00000000" w:rsidP="00CA73EF">
      <w:pPr>
        <w:jc w:val="both"/>
        <w:rPr>
          <w:b/>
          <w:bCs/>
        </w:rPr>
      </w:pPr>
      <w:r w:rsidRPr="00CA73EF">
        <w:rPr>
          <w:b/>
          <w:bCs/>
        </w:rPr>
        <w:t xml:space="preserve">1.2 A </w:t>
      </w:r>
      <w:proofErr w:type="spellStart"/>
      <w:r w:rsidRPr="00CA73EF">
        <w:rPr>
          <w:b/>
          <w:bCs/>
        </w:rPr>
        <w:t>tervezett</w:t>
      </w:r>
      <w:proofErr w:type="spellEnd"/>
      <w:r w:rsidRPr="00CA73EF">
        <w:rPr>
          <w:b/>
          <w:bCs/>
        </w:rPr>
        <w:t xml:space="preserve"> </w:t>
      </w:r>
      <w:proofErr w:type="spellStart"/>
      <w:r w:rsidRPr="00CA73EF">
        <w:rPr>
          <w:b/>
          <w:bCs/>
        </w:rPr>
        <w:t>szélerőművek</w:t>
      </w:r>
      <w:proofErr w:type="spellEnd"/>
      <w:r w:rsidRPr="00CA73EF">
        <w:rPr>
          <w:b/>
          <w:bCs/>
        </w:rPr>
        <w:t xml:space="preserve"> </w:t>
      </w:r>
      <w:proofErr w:type="spellStart"/>
      <w:r w:rsidRPr="00CA73EF">
        <w:rPr>
          <w:b/>
          <w:bCs/>
        </w:rPr>
        <w:t>megközelíthetősége</w:t>
      </w:r>
      <w:proofErr w:type="spellEnd"/>
    </w:p>
    <w:p w14:paraId="77F099D2" w14:textId="77777777" w:rsidR="00F64993" w:rsidRDefault="00000000" w:rsidP="00CA73EF">
      <w:pPr>
        <w:jc w:val="both"/>
      </w:pPr>
      <w:r>
        <w:t>- A tornyok építési engedélye a déli önkormányzati útról biztosítható.</w:t>
      </w:r>
    </w:p>
    <w:p w14:paraId="644A02B3" w14:textId="77777777" w:rsidR="00F64993" w:rsidRDefault="00000000" w:rsidP="00CA73EF">
      <w:pPr>
        <w:jc w:val="both"/>
      </w:pPr>
      <w:r>
        <w:t>- Az északi útvonal rendezése nélkül is megvalósítható a beruházás.</w:t>
      </w:r>
    </w:p>
    <w:p w14:paraId="3F587A6B" w14:textId="77777777" w:rsidR="00F64993" w:rsidRPr="00CA73EF" w:rsidRDefault="00000000" w:rsidP="00CA73EF">
      <w:pPr>
        <w:jc w:val="both"/>
        <w:rPr>
          <w:b/>
          <w:bCs/>
        </w:rPr>
      </w:pPr>
      <w:r w:rsidRPr="00CA73EF">
        <w:rPr>
          <w:b/>
          <w:bCs/>
        </w:rPr>
        <w:t>2. Lehetséges megoldási javaslatok</w:t>
      </w:r>
    </w:p>
    <w:p w14:paraId="53CA2FA2" w14:textId="77777777" w:rsidR="00F64993" w:rsidRDefault="00000000" w:rsidP="00CA73EF">
      <w:pPr>
        <w:jc w:val="both"/>
      </w:pPr>
      <w:r>
        <w:t xml:space="preserve">A) Az </w:t>
      </w:r>
      <w:proofErr w:type="spellStart"/>
      <w:r>
        <w:t>északi</w:t>
      </w:r>
      <w:proofErr w:type="spellEnd"/>
      <w:r>
        <w:t xml:space="preserve"> </w:t>
      </w:r>
      <w:proofErr w:type="spellStart"/>
      <w:r>
        <w:t>kapcsolt</w:t>
      </w:r>
      <w:proofErr w:type="spellEnd"/>
      <w:r>
        <w:t xml:space="preserve"> </w:t>
      </w:r>
      <w:proofErr w:type="spellStart"/>
      <w:r>
        <w:t>út</w:t>
      </w:r>
      <w:proofErr w:type="spellEnd"/>
      <w:r>
        <w:t xml:space="preserve"> </w:t>
      </w:r>
      <w:proofErr w:type="spellStart"/>
      <w:r>
        <w:t>szabályozása</w:t>
      </w:r>
      <w:proofErr w:type="spellEnd"/>
    </w:p>
    <w:p w14:paraId="0E922F7F" w14:textId="77777777" w:rsidR="00F64993" w:rsidRDefault="00000000" w:rsidP="00CA73EF">
      <w:pPr>
        <w:jc w:val="both"/>
      </w:pPr>
      <w:r>
        <w:t>B) Csak a déli út megerősítése</w:t>
      </w:r>
    </w:p>
    <w:p w14:paraId="1934E638" w14:textId="77777777" w:rsidR="00F64993" w:rsidRDefault="00000000" w:rsidP="00CA73EF">
      <w:pPr>
        <w:jc w:val="both"/>
      </w:pPr>
      <w:r>
        <w:lastRenderedPageBreak/>
        <w:t>C) Mindkét útvonal szerepeltetése a rendezési tervben</w:t>
      </w:r>
    </w:p>
    <w:p w14:paraId="1D70A5F9" w14:textId="77777777" w:rsidR="00F64993" w:rsidRDefault="00F64993" w:rsidP="00CA73EF">
      <w:pPr>
        <w:jc w:val="both"/>
      </w:pPr>
    </w:p>
    <w:p w14:paraId="059BFAB5" w14:textId="77777777" w:rsidR="00F64993" w:rsidRPr="00CA73EF" w:rsidRDefault="00000000" w:rsidP="00CA73EF">
      <w:pPr>
        <w:jc w:val="both"/>
        <w:rPr>
          <w:b/>
          <w:bCs/>
        </w:rPr>
      </w:pPr>
      <w:r w:rsidRPr="00CA73EF">
        <w:rPr>
          <w:b/>
          <w:bCs/>
        </w:rPr>
        <w:t>3. Lakossági kérdések</w:t>
      </w:r>
    </w:p>
    <w:p w14:paraId="759B291B" w14:textId="77777777" w:rsidR="00F64993" w:rsidRDefault="00000000" w:rsidP="00CA73EF">
      <w:pPr>
        <w:jc w:val="both"/>
      </w:pPr>
      <w:r>
        <w:t xml:space="preserve">- </w:t>
      </w:r>
      <w:proofErr w:type="spellStart"/>
      <w:r>
        <w:t>Telekhatárok</w:t>
      </w:r>
      <w:proofErr w:type="spellEnd"/>
      <w:r>
        <w:t xml:space="preserve"> és </w:t>
      </w:r>
      <w:proofErr w:type="spellStart"/>
      <w:r>
        <w:t>kimérés</w:t>
      </w:r>
      <w:proofErr w:type="spellEnd"/>
    </w:p>
    <w:p w14:paraId="5C84DBE1" w14:textId="77777777" w:rsidR="00F64993" w:rsidRDefault="00000000" w:rsidP="00CA73EF">
      <w:pPr>
        <w:jc w:val="both"/>
      </w:pPr>
      <w:r>
        <w:t>- Szabályozási szélesség (általánosan 6 méter)</w:t>
      </w:r>
    </w:p>
    <w:p w14:paraId="6FF4364E" w14:textId="77777777" w:rsidR="00F64993" w:rsidRDefault="00000000" w:rsidP="00CA73EF">
      <w:pPr>
        <w:jc w:val="both"/>
      </w:pPr>
      <w:r>
        <w:t>- Falu–Nagyszentjánosi út összekötésének lehetősége</w:t>
      </w:r>
    </w:p>
    <w:p w14:paraId="06D439F0" w14:textId="77777777" w:rsidR="00F64993" w:rsidRDefault="00000000" w:rsidP="00CA73EF">
      <w:pPr>
        <w:jc w:val="both"/>
      </w:pPr>
      <w:r>
        <w:t>- Beszállítás műszaki feltételei</w:t>
      </w:r>
    </w:p>
    <w:p w14:paraId="45D4594B" w14:textId="77777777" w:rsidR="00F64993" w:rsidRPr="00CA73EF" w:rsidRDefault="00000000" w:rsidP="00CA73EF">
      <w:pPr>
        <w:jc w:val="both"/>
        <w:rPr>
          <w:b/>
          <w:bCs/>
        </w:rPr>
      </w:pPr>
      <w:r w:rsidRPr="00CA73EF">
        <w:rPr>
          <w:b/>
          <w:bCs/>
        </w:rPr>
        <w:t>4. Összefoglalás</w:t>
      </w:r>
    </w:p>
    <w:p w14:paraId="7E726C88" w14:textId="77777777" w:rsidR="00F64993" w:rsidRDefault="00000000" w:rsidP="00CA73EF">
      <w:pPr>
        <w:jc w:val="both"/>
      </w:pPr>
      <w:r>
        <w:t>A fejlesztő vállalta:</w:t>
      </w:r>
    </w:p>
    <w:p w14:paraId="06BA98E4" w14:textId="77777777" w:rsidR="00F64993" w:rsidRDefault="00000000" w:rsidP="00CA73EF">
      <w:pPr>
        <w:jc w:val="both"/>
      </w:pPr>
      <w:r>
        <w:t>- a telekhatárok kitűzésének támogatását,</w:t>
      </w:r>
    </w:p>
    <w:p w14:paraId="3F88237E" w14:textId="77777777" w:rsidR="00F64993" w:rsidRDefault="00000000" w:rsidP="00CA73EF">
      <w:pPr>
        <w:jc w:val="both"/>
      </w:pPr>
      <w:r>
        <w:t>- az útépítés teljes költségének vállalását,</w:t>
      </w:r>
    </w:p>
    <w:p w14:paraId="64C6693F" w14:textId="77777777" w:rsidR="00F64993" w:rsidRDefault="00000000" w:rsidP="00CA73EF">
      <w:pPr>
        <w:jc w:val="both"/>
      </w:pPr>
      <w:r>
        <w:t>- a rendezési terv véglegesítését az önkormányzat döntése alapján.</w:t>
      </w:r>
    </w:p>
    <w:p w14:paraId="3403BED0" w14:textId="77777777" w:rsidR="00F64993" w:rsidRPr="00CA73EF" w:rsidRDefault="00000000" w:rsidP="00CA73EF">
      <w:pPr>
        <w:jc w:val="both"/>
        <w:rPr>
          <w:b/>
          <w:bCs/>
        </w:rPr>
      </w:pPr>
      <w:r w:rsidRPr="00CA73EF">
        <w:rPr>
          <w:b/>
          <w:bCs/>
        </w:rPr>
        <w:t>5. A fórum lezárása</w:t>
      </w:r>
    </w:p>
    <w:p w14:paraId="0EBBF753" w14:textId="77777777" w:rsidR="00F64993" w:rsidRDefault="00000000" w:rsidP="00CA73EF">
      <w:pPr>
        <w:jc w:val="both"/>
      </w:pPr>
      <w:r>
        <w:t xml:space="preserve">A </w:t>
      </w:r>
      <w:proofErr w:type="spellStart"/>
      <w:r>
        <w:t>polgármester</w:t>
      </w:r>
      <w:proofErr w:type="spellEnd"/>
      <w:r>
        <w:t xml:space="preserve"> </w:t>
      </w:r>
      <w:proofErr w:type="spellStart"/>
      <w:r>
        <w:t>megköszönte</w:t>
      </w:r>
      <w:proofErr w:type="spellEnd"/>
      <w:r>
        <w:t xml:space="preserve"> a </w:t>
      </w:r>
      <w:proofErr w:type="spellStart"/>
      <w:r>
        <w:t>részvételt</w:t>
      </w:r>
      <w:proofErr w:type="spellEnd"/>
      <w:r>
        <w:t>.</w:t>
      </w:r>
    </w:p>
    <w:p w14:paraId="24292B40" w14:textId="77777777" w:rsidR="00AD4115" w:rsidRDefault="00AD4115" w:rsidP="00CA73EF">
      <w:pPr>
        <w:jc w:val="both"/>
      </w:pPr>
    </w:p>
    <w:p w14:paraId="23E7015A" w14:textId="77777777" w:rsidR="00AD4115" w:rsidRDefault="00AD4115" w:rsidP="00CA73EF">
      <w:pPr>
        <w:jc w:val="both"/>
      </w:pPr>
    </w:p>
    <w:p w14:paraId="52213F2A" w14:textId="37525BC5" w:rsidR="00AD4115" w:rsidRDefault="00AD4115" w:rsidP="00CA73EF">
      <w:pPr>
        <w:jc w:val="both"/>
      </w:pPr>
      <w:r>
        <w:t xml:space="preserve">A </w:t>
      </w:r>
      <w:proofErr w:type="spellStart"/>
      <w:r>
        <w:t>jegyzőkönyv</w:t>
      </w:r>
      <w:proofErr w:type="spellEnd"/>
      <w:r>
        <w:t xml:space="preserve"> </w:t>
      </w:r>
      <w:proofErr w:type="spellStart"/>
      <w:r>
        <w:t>melléklete</w:t>
      </w:r>
      <w:proofErr w:type="spellEnd"/>
      <w:r>
        <w:t xml:space="preserve"> a </w:t>
      </w:r>
      <w:proofErr w:type="spellStart"/>
      <w:r>
        <w:t>jelenléti</w:t>
      </w:r>
      <w:proofErr w:type="spellEnd"/>
      <w:r>
        <w:t xml:space="preserve"> </w:t>
      </w:r>
      <w:proofErr w:type="spellStart"/>
      <w:r>
        <w:t>ív</w:t>
      </w:r>
      <w:proofErr w:type="spellEnd"/>
      <w:r>
        <w:t xml:space="preserve">, </w:t>
      </w:r>
      <w:proofErr w:type="spellStart"/>
      <w:r>
        <w:t>illetve</w:t>
      </w:r>
      <w:proofErr w:type="spellEnd"/>
      <w:r>
        <w:t xml:space="preserve"> a </w:t>
      </w:r>
      <w:proofErr w:type="spellStart"/>
      <w:r>
        <w:t>jelenlévő</w:t>
      </w:r>
      <w:proofErr w:type="spellEnd"/>
      <w:r>
        <w:t xml:space="preserve"> </w:t>
      </w:r>
      <w:proofErr w:type="spellStart"/>
      <w:r>
        <w:t>tulajdonosok</w:t>
      </w:r>
      <w:proofErr w:type="spellEnd"/>
      <w:r>
        <w:t xml:space="preserve"> </w:t>
      </w:r>
      <w:proofErr w:type="spellStart"/>
      <w:r>
        <w:t>elérhetőségei</w:t>
      </w:r>
      <w:proofErr w:type="spellEnd"/>
      <w:r>
        <w:t xml:space="preserve"> (GDPR </w:t>
      </w:r>
      <w:proofErr w:type="spellStart"/>
      <w:r>
        <w:t>alapján</w:t>
      </w:r>
      <w:proofErr w:type="spellEnd"/>
      <w:r>
        <w:t xml:space="preserve"> </w:t>
      </w:r>
      <w:proofErr w:type="spellStart"/>
      <w:r>
        <w:t>kezelendő</w:t>
      </w:r>
      <w:proofErr w:type="spellEnd"/>
      <w:r>
        <w:t>)</w:t>
      </w:r>
    </w:p>
    <w:p w14:paraId="62896EF9" w14:textId="77777777" w:rsidR="00AD4115" w:rsidRDefault="00AD4115" w:rsidP="00CA73EF">
      <w:pPr>
        <w:jc w:val="both"/>
      </w:pPr>
    </w:p>
    <w:p w14:paraId="709C618A" w14:textId="77777777" w:rsidR="00AD4115" w:rsidRDefault="00AD4115" w:rsidP="00CA73EF">
      <w:pPr>
        <w:jc w:val="both"/>
      </w:pPr>
    </w:p>
    <w:p w14:paraId="442DDEDA" w14:textId="77777777" w:rsidR="00AD4115" w:rsidRDefault="00AD4115" w:rsidP="00CA73EF">
      <w:pPr>
        <w:jc w:val="both"/>
      </w:pPr>
    </w:p>
    <w:p w14:paraId="40A10813" w14:textId="77777777" w:rsidR="00AD4115" w:rsidRDefault="00AD4115" w:rsidP="00CA73EF">
      <w:pPr>
        <w:jc w:val="both"/>
      </w:pPr>
    </w:p>
    <w:p w14:paraId="5DBA1B88" w14:textId="77777777" w:rsidR="00AD4115" w:rsidRDefault="00AD4115" w:rsidP="00CA73EF">
      <w:pPr>
        <w:jc w:val="both"/>
      </w:pPr>
    </w:p>
    <w:p w14:paraId="591D2211" w14:textId="11FCA9E7" w:rsidR="00AD4115" w:rsidRDefault="00AD4115" w:rsidP="00CA73EF">
      <w:pPr>
        <w:jc w:val="both"/>
      </w:pPr>
      <w:r>
        <w:t xml:space="preserve">A </w:t>
      </w:r>
      <w:proofErr w:type="spellStart"/>
      <w:r>
        <w:t>jegyzőkönyvet</w:t>
      </w:r>
      <w:proofErr w:type="spellEnd"/>
      <w:r>
        <w:t xml:space="preserve"> </w:t>
      </w:r>
      <w:proofErr w:type="spellStart"/>
      <w:r>
        <w:t>készítette</w:t>
      </w:r>
      <w:proofErr w:type="spellEnd"/>
      <w:r>
        <w:t>:</w:t>
      </w:r>
    </w:p>
    <w:p w14:paraId="44468686" w14:textId="2A7B649E" w:rsidR="00AD4115" w:rsidRDefault="00AD4115" w:rsidP="00CA73EF">
      <w:pPr>
        <w:jc w:val="both"/>
      </w:pPr>
      <w:r>
        <w:t xml:space="preserve">Nagy Éva mb. </w:t>
      </w:r>
      <w:proofErr w:type="spellStart"/>
      <w:r>
        <w:t>főépítész</w:t>
      </w:r>
      <w:proofErr w:type="spellEnd"/>
    </w:p>
    <w:sectPr w:rsidR="00AD411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zmozottlist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zmozottlist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Felsorol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Felsorol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7ED5E82"/>
    <w:multiLevelType w:val="hybridMultilevel"/>
    <w:tmpl w:val="F8ACA1F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8450C1"/>
    <w:multiLevelType w:val="hybridMultilevel"/>
    <w:tmpl w:val="B240B82E"/>
    <w:lvl w:ilvl="0" w:tplc="973441B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5086007">
    <w:abstractNumId w:val="8"/>
  </w:num>
  <w:num w:numId="2" w16cid:durableId="1422262312">
    <w:abstractNumId w:val="6"/>
  </w:num>
  <w:num w:numId="3" w16cid:durableId="1229657484">
    <w:abstractNumId w:val="5"/>
  </w:num>
  <w:num w:numId="4" w16cid:durableId="927494769">
    <w:abstractNumId w:val="4"/>
  </w:num>
  <w:num w:numId="5" w16cid:durableId="297420928">
    <w:abstractNumId w:val="7"/>
  </w:num>
  <w:num w:numId="6" w16cid:durableId="592665304">
    <w:abstractNumId w:val="3"/>
  </w:num>
  <w:num w:numId="7" w16cid:durableId="234242999">
    <w:abstractNumId w:val="2"/>
  </w:num>
  <w:num w:numId="8" w16cid:durableId="367610140">
    <w:abstractNumId w:val="1"/>
  </w:num>
  <w:num w:numId="9" w16cid:durableId="1228300048">
    <w:abstractNumId w:val="0"/>
  </w:num>
  <w:num w:numId="10" w16cid:durableId="1556162389">
    <w:abstractNumId w:val="9"/>
  </w:num>
  <w:num w:numId="11" w16cid:durableId="11310474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D16C3"/>
    <w:rsid w:val="0015074B"/>
    <w:rsid w:val="001D6740"/>
    <w:rsid w:val="0029639D"/>
    <w:rsid w:val="00326F90"/>
    <w:rsid w:val="005707EB"/>
    <w:rsid w:val="00AA1D8D"/>
    <w:rsid w:val="00AD4115"/>
    <w:rsid w:val="00B47730"/>
    <w:rsid w:val="00CA73EF"/>
    <w:rsid w:val="00CB0664"/>
    <w:rsid w:val="00F6499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6E97E6"/>
  <w14:defaultImageDpi w14:val="300"/>
  <w15:docId w15:val="{FB42F615-2735-42B5-9F0F-7883A96DE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693F"/>
  </w:style>
  <w:style w:type="paragraph" w:styleId="Cmsor1">
    <w:name w:val="heading 1"/>
    <w:basedOn w:val="Norml"/>
    <w:next w:val="Norml"/>
    <w:link w:val="Cmsor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618BF"/>
  </w:style>
  <w:style w:type="paragraph" w:styleId="llb">
    <w:name w:val="footer"/>
    <w:basedOn w:val="Norml"/>
    <w:link w:val="llb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18BF"/>
  </w:style>
  <w:style w:type="paragraph" w:styleId="Nincstrkz">
    <w:name w:val="No Spacing"/>
    <w:uiPriority w:val="1"/>
    <w:qFormat/>
    <w:rsid w:val="00FC693F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">
    <w:name w:val="Title"/>
    <w:basedOn w:val="Norml"/>
    <w:next w:val="Norml"/>
    <w:link w:val="Cm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aszerbekezds">
    <w:name w:val="List Paragraph"/>
    <w:basedOn w:val="Norml"/>
    <w:uiPriority w:val="34"/>
    <w:qFormat/>
    <w:rsid w:val="00FC693F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AA1D8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AA1D8D"/>
  </w:style>
  <w:style w:type="paragraph" w:styleId="Szvegtrzs2">
    <w:name w:val="Body Text 2"/>
    <w:basedOn w:val="Norml"/>
    <w:link w:val="Szvegtrzs2Char"/>
    <w:uiPriority w:val="99"/>
    <w:unhideWhenUsed/>
    <w:rsid w:val="00AA1D8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AA1D8D"/>
  </w:style>
  <w:style w:type="paragraph" w:styleId="Szvegtrzs3">
    <w:name w:val="Body Text 3"/>
    <w:basedOn w:val="Norml"/>
    <w:link w:val="Szvegtrzs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AA1D8D"/>
    <w:rPr>
      <w:sz w:val="16"/>
      <w:szCs w:val="16"/>
    </w:rPr>
  </w:style>
  <w:style w:type="paragraph" w:styleId="Lista">
    <w:name w:val="List"/>
    <w:basedOn w:val="Norm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l"/>
    <w:uiPriority w:val="99"/>
    <w:unhideWhenUsed/>
    <w:rsid w:val="00326F90"/>
    <w:pPr>
      <w:ind w:left="1080" w:hanging="360"/>
      <w:contextualSpacing/>
    </w:pPr>
  </w:style>
  <w:style w:type="paragraph" w:styleId="Felsorols">
    <w:name w:val="List Bullet"/>
    <w:basedOn w:val="Norml"/>
    <w:uiPriority w:val="99"/>
    <w:unhideWhenUsed/>
    <w:rsid w:val="00326F90"/>
    <w:pPr>
      <w:numPr>
        <w:numId w:val="1"/>
      </w:numPr>
      <w:contextualSpacing/>
    </w:pPr>
  </w:style>
  <w:style w:type="paragraph" w:styleId="Felsorols2">
    <w:name w:val="List Bullet 2"/>
    <w:basedOn w:val="Norml"/>
    <w:uiPriority w:val="99"/>
    <w:unhideWhenUsed/>
    <w:rsid w:val="00326F90"/>
    <w:pPr>
      <w:numPr>
        <w:numId w:val="2"/>
      </w:numPr>
      <w:contextualSpacing/>
    </w:pPr>
  </w:style>
  <w:style w:type="paragraph" w:styleId="Felsorols3">
    <w:name w:val="List Bullet 3"/>
    <w:basedOn w:val="Norml"/>
    <w:uiPriority w:val="99"/>
    <w:unhideWhenUsed/>
    <w:rsid w:val="00326F90"/>
    <w:pPr>
      <w:numPr>
        <w:numId w:val="3"/>
      </w:numPr>
      <w:contextualSpacing/>
    </w:pPr>
  </w:style>
  <w:style w:type="paragraph" w:styleId="Szmozottlista">
    <w:name w:val="List Number"/>
    <w:basedOn w:val="Norml"/>
    <w:uiPriority w:val="99"/>
    <w:unhideWhenUsed/>
    <w:rsid w:val="00326F90"/>
    <w:pPr>
      <w:numPr>
        <w:numId w:val="5"/>
      </w:numPr>
      <w:contextualSpacing/>
    </w:pPr>
  </w:style>
  <w:style w:type="paragraph" w:styleId="Szmozottlista2">
    <w:name w:val="List Number 2"/>
    <w:basedOn w:val="Norml"/>
    <w:uiPriority w:val="99"/>
    <w:unhideWhenUsed/>
    <w:rsid w:val="0029639D"/>
    <w:pPr>
      <w:numPr>
        <w:numId w:val="6"/>
      </w:numPr>
      <w:contextualSpacing/>
    </w:pPr>
  </w:style>
  <w:style w:type="paragraph" w:styleId="Szmozottlista3">
    <w:name w:val="List Number 3"/>
    <w:basedOn w:val="Norml"/>
    <w:uiPriority w:val="99"/>
    <w:unhideWhenUsed/>
    <w:rsid w:val="0029639D"/>
    <w:pPr>
      <w:numPr>
        <w:numId w:val="7"/>
      </w:numPr>
      <w:contextualSpacing/>
    </w:pPr>
  </w:style>
  <w:style w:type="paragraph" w:styleId="Listafolytatsa">
    <w:name w:val="List Continue"/>
    <w:basedOn w:val="Norml"/>
    <w:uiPriority w:val="99"/>
    <w:unhideWhenUsed/>
    <w:rsid w:val="0029639D"/>
    <w:pPr>
      <w:spacing w:after="120"/>
      <w:ind w:left="360"/>
      <w:contextualSpacing/>
    </w:pPr>
  </w:style>
  <w:style w:type="paragraph" w:styleId="Listafolytatsa2">
    <w:name w:val="List Continue 2"/>
    <w:basedOn w:val="Norml"/>
    <w:uiPriority w:val="99"/>
    <w:unhideWhenUsed/>
    <w:rsid w:val="0029639D"/>
    <w:pPr>
      <w:spacing w:after="120"/>
      <w:ind w:left="720"/>
      <w:contextualSpacing/>
    </w:pPr>
  </w:style>
  <w:style w:type="paragraph" w:styleId="Listafolytatsa3">
    <w:name w:val="List Continue 3"/>
    <w:basedOn w:val="Norml"/>
    <w:uiPriority w:val="99"/>
    <w:unhideWhenUsed/>
    <w:rsid w:val="0029639D"/>
    <w:pPr>
      <w:spacing w:after="120"/>
      <w:ind w:left="1080"/>
      <w:contextualSpacing/>
    </w:pPr>
  </w:style>
  <w:style w:type="paragraph" w:styleId="Makrszvege">
    <w:name w:val="macro"/>
    <w:link w:val="Makrszvege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szvegeChar">
    <w:name w:val="Makró szövege Char"/>
    <w:basedOn w:val="Bekezdsalapbettpusa"/>
    <w:link w:val="Makrszvege"/>
    <w:uiPriority w:val="99"/>
    <w:rsid w:val="0029639D"/>
    <w:rPr>
      <w:rFonts w:ascii="Courier" w:hAnsi="Courier"/>
      <w:sz w:val="20"/>
      <w:szCs w:val="20"/>
    </w:rPr>
  </w:style>
  <w:style w:type="paragraph" w:styleId="Idzet">
    <w:name w:val="Quote"/>
    <w:basedOn w:val="Norml"/>
    <w:next w:val="Norml"/>
    <w:link w:val="IdzetChar"/>
    <w:uiPriority w:val="29"/>
    <w:qFormat/>
    <w:rsid w:val="00FC693F"/>
    <w:rPr>
      <w:i/>
      <w:iCs/>
      <w:color w:val="000000" w:themeColor="text1"/>
    </w:rPr>
  </w:style>
  <w:style w:type="character" w:customStyle="1" w:styleId="IdzetChar">
    <w:name w:val="Idézet Char"/>
    <w:basedOn w:val="Bekezdsalapbettpusa"/>
    <w:link w:val="Idzet"/>
    <w:uiPriority w:val="29"/>
    <w:rsid w:val="00FC693F"/>
    <w:rPr>
      <w:i/>
      <w:iCs/>
      <w:color w:val="000000" w:themeColor="tex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Kiemels2">
    <w:name w:val="Strong"/>
    <w:basedOn w:val="Bekezdsalapbettpusa"/>
    <w:uiPriority w:val="22"/>
    <w:qFormat/>
    <w:rsid w:val="00FC693F"/>
    <w:rPr>
      <w:b/>
      <w:bCs/>
    </w:rPr>
  </w:style>
  <w:style w:type="character" w:styleId="Kiemels">
    <w:name w:val="Emphasis"/>
    <w:basedOn w:val="Bekezdsalapbettpusa"/>
    <w:uiPriority w:val="20"/>
    <w:qFormat/>
    <w:rsid w:val="00FC693F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C693F"/>
    <w:rPr>
      <w:b/>
      <w:bCs/>
      <w:i/>
      <w:iCs/>
      <w:color w:val="4F81BD" w:themeColor="accent1"/>
    </w:rPr>
  </w:style>
  <w:style w:type="character" w:styleId="Finomkiemels">
    <w:name w:val="Subtle Emphasis"/>
    <w:basedOn w:val="Bekezdsalapbettpusa"/>
    <w:uiPriority w:val="19"/>
    <w:qFormat/>
    <w:rsid w:val="00FC693F"/>
    <w:rPr>
      <w:i/>
      <w:iCs/>
      <w:color w:val="808080" w:themeColor="text1" w:themeTint="7F"/>
    </w:rPr>
  </w:style>
  <w:style w:type="character" w:styleId="Erskiemels">
    <w:name w:val="Intense Emphasis"/>
    <w:basedOn w:val="Bekezdsalapbettpusa"/>
    <w:uiPriority w:val="21"/>
    <w:qFormat/>
    <w:rsid w:val="00FC693F"/>
    <w:rPr>
      <w:b/>
      <w:bCs/>
      <w:i/>
      <w:iCs/>
      <w:color w:val="4F81BD" w:themeColor="accent1"/>
    </w:rPr>
  </w:style>
  <w:style w:type="character" w:styleId="Finomhivatkozs">
    <w:name w:val="Subtle Reference"/>
    <w:basedOn w:val="Bekezdsalapbettpusa"/>
    <w:uiPriority w:val="31"/>
    <w:qFormat/>
    <w:rsid w:val="00FC693F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FC693F"/>
    <w:rPr>
      <w:b/>
      <w:b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FC693F"/>
    <w:pPr>
      <w:outlineLvl w:val="9"/>
    </w:pPr>
  </w:style>
  <w:style w:type="table" w:styleId="Rcsostblzat">
    <w:name w:val="Table Grid"/>
    <w:basedOn w:val="Normltblzat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ilgostnus">
    <w:name w:val="Light Shading"/>
    <w:basedOn w:val="Normltblzat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lgosrnykols1jellszn">
    <w:name w:val="Light Shading Accent 1"/>
    <w:basedOn w:val="Normltblzat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lgosrnykols2jellszn">
    <w:name w:val="Light Shading Accent 2"/>
    <w:basedOn w:val="Normltblzat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ilgosrnykols3jellszn">
    <w:name w:val="Light Shading Accent 3"/>
    <w:basedOn w:val="Normltblzat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lgosrnykols4jellszn">
    <w:name w:val="Light Shading Accent 4"/>
    <w:basedOn w:val="Normltblzat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lgosrnykols5jellszn">
    <w:name w:val="Light Shading Accent 5"/>
    <w:basedOn w:val="Normltblzat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lgosrnykols6jellszn">
    <w:name w:val="Light Shading Accent 6"/>
    <w:basedOn w:val="Normltblzat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Vilgoslista">
    <w:name w:val="Light List"/>
    <w:basedOn w:val="Normltblzat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lgoslista1jellszn">
    <w:name w:val="Light List Accent 1"/>
    <w:basedOn w:val="Normltblzat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lgoslista2jellszn">
    <w:name w:val="Light List Accent 2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Vilgoslista3jellszn">
    <w:name w:val="Light List Accent 3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Vilgoslista4jellszn">
    <w:name w:val="Light List Accent 4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Vilgoslista5jellszn">
    <w:name w:val="Light List Accent 5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Vilgoslista6jellszn">
    <w:name w:val="Light List Accent 6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Vilgosrcs">
    <w:name w:val="Light Grid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lgosrcs1jellszn">
    <w:name w:val="Light Grid Accent 1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Vilgosrcs2jellszn">
    <w:name w:val="Light Grid Accent 2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Vilgosrcs3jellszn">
    <w:name w:val="Light Grid Accent 3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Vilgosrcs4jellszn">
    <w:name w:val="Light Grid Accent 4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Vilgosrcs5jellszn">
    <w:name w:val="Light Grid Accent 5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Vilgosrcs6jellszn">
    <w:name w:val="Light Grid Accent 6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Kzepesrnykols1">
    <w:name w:val="Medium Shading 1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1jellszn">
    <w:name w:val="Medium Shading 1 Accent 1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2jellszn">
    <w:name w:val="Medium Shading 1 Accent 2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3jellszn">
    <w:name w:val="Medium Shading 1 Accent 3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4jellszn">
    <w:name w:val="Medium Shading 1 Accent 4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5jellszn">
    <w:name w:val="Medium Shading 1 Accent 5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6jellszn">
    <w:name w:val="Medium Shading 1 Accent 6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2">
    <w:name w:val="Medium Shading 2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1jellszn">
    <w:name w:val="Medium Shading 2 Accent 1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2jellszn">
    <w:name w:val="Medium Shading 2 Accent 2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3jellszn">
    <w:name w:val="Medium Shading 2 Accent 3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4jellszn">
    <w:name w:val="Medium Shading 2 Accent 4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5jellszn">
    <w:name w:val="Medium Shading 2 Accent 5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6jellszn">
    <w:name w:val="Medium Shading 2 Accent 6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lista1">
    <w:name w:val="Medium List 1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Kzepeslista11jellszn">
    <w:name w:val="Medium List 1 Accent 1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Kzepeslista12jellszn">
    <w:name w:val="Medium List 1 Accent 2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Kzepeslista13jellszn">
    <w:name w:val="Medium List 1 Accent 3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Kzepeslista14jellszn">
    <w:name w:val="Medium List 1 Accent 4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Kzepeslista15jellszn">
    <w:name w:val="Medium List 1 Accent 5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Kzepeslista16jellszn">
    <w:name w:val="Medium List 1 Accent 6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Kzepeslista2">
    <w:name w:val="Medium List 2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1jellszn">
    <w:name w:val="Medium List 2 Accent 1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2jellszn">
    <w:name w:val="Medium List 2 Accent 2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3jellszn">
    <w:name w:val="Medium List 2 Accent 3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4jellszn">
    <w:name w:val="Medium List 2 Accent 4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5jellszn">
    <w:name w:val="Medium List 2 Accent 5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6jellszn">
    <w:name w:val="Medium List 2 Accent 6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rcs1">
    <w:name w:val="Medium Grid 1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zepesrcs11jellszn">
    <w:name w:val="Medium Grid 1 Accent 1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zepesrcs12jellszn">
    <w:name w:val="Medium Grid 1 Accent 2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zepesrcs13jellszn">
    <w:name w:val="Medium Grid 1 Accent 3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zepesrcs14jellszn">
    <w:name w:val="Medium Grid 1 Accent 4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zepesrcs15jellszn">
    <w:name w:val="Medium Grid 1 Accent 5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zepesrcs16jellszn">
    <w:name w:val="Medium Grid 1 Accent 6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zepesrcs2">
    <w:name w:val="Medium Grid 2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1jellszn">
    <w:name w:val="Medium Grid 2 Accent 1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2jellszn">
    <w:name w:val="Medium Grid 2 Accent 2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3jellszn">
    <w:name w:val="Medium Grid 2 Accent 3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4jellszn">
    <w:name w:val="Medium Grid 2 Accent 4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5jellszn">
    <w:name w:val="Medium Grid 2 Accent 5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6jellszn">
    <w:name w:val="Medium Grid 2 Accent 6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3">
    <w:name w:val="Medium Grid 3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Kzepesrcs31jellszn">
    <w:name w:val="Medium Grid 3 Accent 1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Kzepesrcs32jellszn">
    <w:name w:val="Medium Grid 3 Accent 2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Kzepesrcs33jellszn">
    <w:name w:val="Medium Grid 3 Accent 3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Kzepesrcs34jellszn">
    <w:name w:val="Medium Grid 3 Accent 4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Kzepesrcs35jellszn">
    <w:name w:val="Medium Grid 3 Accent 5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Kzepesrcs36jellszn">
    <w:name w:val="Medium Grid 3 Accent 6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Sttlista">
    <w:name w:val="Dark List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Sttlista1jellszn">
    <w:name w:val="Dark List Accent 1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Sttlista2jellszn">
    <w:name w:val="Dark List Accent 2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Sttlista3jellszn">
    <w:name w:val="Dark List Accent 3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Sttlista4jellszn">
    <w:name w:val="Dark List Accent 4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Sttlista5jellszn">
    <w:name w:val="Dark List Accent 5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Sttlista6jellszn">
    <w:name w:val="Dark List Accent 6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znesrnykols">
    <w:name w:val="Colorful Shading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1jellszn">
    <w:name w:val="Colorful Shading Accent 1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2jellszn">
    <w:name w:val="Colorful Shading Accent 2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3jellszn">
    <w:name w:val="Colorful Shading Accent 3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znesrnykols4jellszn">
    <w:name w:val="Colorful Shading Accent 4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5jellszn">
    <w:name w:val="Colorful Shading Accent 5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6jellszn">
    <w:name w:val="Colorful Shading Accent 6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lista">
    <w:name w:val="Colorful List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zneslista1jellszn">
    <w:name w:val="Colorful List Accent 1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zneslista2jellszn">
    <w:name w:val="Colorful List Accent 2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zneslista3jellszn">
    <w:name w:val="Colorful List Accent 3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zneslista4jellszn">
    <w:name w:val="Colorful List Accent 4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zneslista5jellszn">
    <w:name w:val="Colorful List Accent 5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zneslista6jellszn">
    <w:name w:val="Colorful List Accent 6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znesrcs">
    <w:name w:val="Colorful Grid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znesrcs1jellszn">
    <w:name w:val="Colorful Grid Accent 1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znesrcs2jellszn">
    <w:name w:val="Colorful Grid Accent 2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znesrcs3jellszn">
    <w:name w:val="Colorful Grid Accent 3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znesrcs4jellszn">
    <w:name w:val="Colorful Grid Accent 4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znesrcs5jellszn">
    <w:name w:val="Colorful Grid Accent 5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znesrcs6jellszn">
    <w:name w:val="Colorful Grid Accent 6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Nagy Éva</cp:lastModifiedBy>
  <cp:revision>4</cp:revision>
  <dcterms:created xsi:type="dcterms:W3CDTF">2025-11-30T11:51:00Z</dcterms:created>
  <dcterms:modified xsi:type="dcterms:W3CDTF">2026-01-04T17:44:00Z</dcterms:modified>
  <cp:category/>
</cp:coreProperties>
</file>